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>
              <w:t>TEL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>
              <w:t>EMAIL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>
              <w:t>FAX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>
              <w:t>POSTAL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>
              <w:t>WEB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>
              <w:t>RADIO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2EDF50-7F43-4B67-863C-D5B1C7805447}"/>
</file>

<file path=customXml/itemProps3.xml><?xml version="1.0" encoding="utf-8"?>
<ds:datastoreItem xmlns:ds="http://schemas.openxmlformats.org/officeDocument/2006/customXml" ds:itemID="{43F39B7C-1B20-4B99-B029-440FF0B38A8F}"/>
</file>

<file path=customXml/itemProps4.xml><?xml version="1.0" encoding="utf-8"?>
<ds:datastoreItem xmlns:ds="http://schemas.openxmlformats.org/officeDocument/2006/customXml" ds:itemID="{657CC8E2-BECF-4D36-8658-A77D4C76A5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